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555CD" w14:textId="7D4E92CA" w:rsidR="00E546DA" w:rsidRPr="008439E0" w:rsidRDefault="00000000" w:rsidP="001A7332">
      <w:pPr>
        <w:pStyle w:val="Ttulo1"/>
        <w:jc w:val="center"/>
        <w:rPr>
          <w:rFonts w:ascii="Times New Roman" w:hAnsi="Times New Roman" w:cs="Times New Roman"/>
          <w:color w:val="auto"/>
          <w:lang w:val="es-MX"/>
        </w:rPr>
      </w:pPr>
      <w:r w:rsidRPr="008439E0">
        <w:rPr>
          <w:rFonts w:ascii="Times New Roman" w:hAnsi="Times New Roman" w:cs="Times New Roman"/>
          <w:color w:val="auto"/>
          <w:lang w:val="es-MX"/>
        </w:rPr>
        <w:t>CARTA COMPROMISO</w:t>
      </w:r>
    </w:p>
    <w:p w14:paraId="250E4767" w14:textId="34328C78" w:rsidR="007A7E6E" w:rsidRDefault="00000000" w:rsidP="008439E0">
      <w:pPr>
        <w:rPr>
          <w:lang w:val="es-MX"/>
        </w:rPr>
      </w:pPr>
      <w:r w:rsidRPr="008439E0">
        <w:rPr>
          <w:b/>
          <w:lang w:val="es-MX"/>
        </w:rPr>
        <w:t>Ciudad de México, a</w:t>
      </w:r>
      <w:r w:rsidR="00C33039">
        <w:rPr>
          <w:b/>
          <w:lang w:val="es-MX"/>
        </w:rPr>
        <w:t xml:space="preserve"> </w:t>
      </w:r>
      <w:r w:rsidR="00C33039" w:rsidRPr="00C33039">
        <w:rPr>
          <w:b/>
          <w:highlight w:val="yellow"/>
          <w:lang w:val="es-MX"/>
        </w:rPr>
        <w:t>día</w:t>
      </w:r>
      <w:r w:rsidR="008439E0">
        <w:rPr>
          <w:lang w:val="es-MX"/>
        </w:rPr>
        <w:t xml:space="preserve"> </w:t>
      </w:r>
      <w:r w:rsidRPr="008439E0">
        <w:rPr>
          <w:lang w:val="es-MX"/>
        </w:rPr>
        <w:t xml:space="preserve">de </w:t>
      </w:r>
      <w:r w:rsidR="00C33039">
        <w:rPr>
          <w:lang w:val="es-MX"/>
        </w:rPr>
        <w:t>junio</w:t>
      </w:r>
      <w:r w:rsidRPr="008439E0">
        <w:rPr>
          <w:lang w:val="es-MX"/>
        </w:rPr>
        <w:t xml:space="preserve"> de 2025</w:t>
      </w:r>
      <w:r w:rsidRPr="008439E0">
        <w:rPr>
          <w:lang w:val="es-MX"/>
        </w:rPr>
        <w:br/>
      </w:r>
      <w:r w:rsidRPr="008439E0">
        <w:rPr>
          <w:lang w:val="es-MX"/>
        </w:rPr>
        <w:br/>
        <w:t>A quien corresponda:</w:t>
      </w:r>
      <w:r w:rsidRPr="008439E0">
        <w:rPr>
          <w:lang w:val="es-MX"/>
        </w:rPr>
        <w:br/>
      </w:r>
      <w:r w:rsidRPr="008439E0">
        <w:rPr>
          <w:lang w:val="es-MX"/>
        </w:rPr>
        <w:br/>
      </w:r>
      <w:r w:rsidRPr="008439E0">
        <w:rPr>
          <w:b/>
          <w:lang w:val="es-MX"/>
        </w:rPr>
        <w:t xml:space="preserve">Por medio de la presente, </w:t>
      </w:r>
      <w:r w:rsidRPr="008439E0">
        <w:rPr>
          <w:i/>
          <w:lang w:val="es-MX"/>
        </w:rPr>
        <w:t>[Nombre completo del investigador/a participante]</w:t>
      </w:r>
      <w:r w:rsidRPr="008439E0">
        <w:rPr>
          <w:b/>
          <w:lang w:val="es-MX"/>
        </w:rPr>
        <w:t xml:space="preserve">, adscrito/a </w:t>
      </w:r>
      <w:proofErr w:type="spellStart"/>
      <w:r w:rsidRPr="008439E0">
        <w:rPr>
          <w:b/>
          <w:lang w:val="es-MX"/>
        </w:rPr>
        <w:t>a</w:t>
      </w:r>
      <w:proofErr w:type="spellEnd"/>
      <w:r w:rsidRPr="008439E0">
        <w:rPr>
          <w:b/>
          <w:lang w:val="es-MX"/>
        </w:rPr>
        <w:t xml:space="preserve"> la unidad académica </w:t>
      </w:r>
      <w:r w:rsidRPr="008439E0">
        <w:rPr>
          <w:i/>
          <w:lang w:val="es-MX"/>
        </w:rPr>
        <w:t>[Nombre de la unidad académica]</w:t>
      </w:r>
      <w:r w:rsidRPr="008439E0">
        <w:rPr>
          <w:b/>
          <w:lang w:val="es-MX"/>
        </w:rPr>
        <w:t xml:space="preserve"> del Instituto Politécnico Nacional, manifiesto de manera voluntaria mi compromiso para participar en el proyecto de investigación en red titulado </w:t>
      </w:r>
      <w:r w:rsidRPr="008439E0">
        <w:rPr>
          <w:i/>
          <w:lang w:val="es-MX"/>
        </w:rPr>
        <w:t>[Título del proyecto]</w:t>
      </w:r>
      <w:r w:rsidRPr="008439E0">
        <w:rPr>
          <w:b/>
          <w:lang w:val="es-MX"/>
        </w:rPr>
        <w:t xml:space="preserve">, </w:t>
      </w:r>
      <w:r w:rsidR="00E3419C">
        <w:rPr>
          <w:b/>
          <w:lang w:val="es-MX"/>
        </w:rPr>
        <w:t>liderado</w:t>
      </w:r>
      <w:r w:rsidRPr="008439E0">
        <w:rPr>
          <w:b/>
          <w:lang w:val="es-MX"/>
        </w:rPr>
        <w:t xml:space="preserve"> por el/la </w:t>
      </w:r>
      <w:r w:rsidRPr="008439E0">
        <w:rPr>
          <w:i/>
          <w:lang w:val="es-MX"/>
        </w:rPr>
        <w:t>Dr./Dra. [Nombre del líder del proyecto]</w:t>
      </w:r>
      <w:r w:rsidRPr="008439E0">
        <w:rPr>
          <w:lang w:val="es-MX"/>
        </w:rPr>
        <w:t>, en el marco de la convocatoria PRORED-202</w:t>
      </w:r>
      <w:r w:rsidR="008439E0">
        <w:rPr>
          <w:lang w:val="es-MX"/>
        </w:rPr>
        <w:t>5</w:t>
      </w:r>
      <w:r w:rsidRPr="008439E0">
        <w:rPr>
          <w:lang w:val="es-MX"/>
        </w:rPr>
        <w:t>.</w:t>
      </w:r>
      <w:r w:rsidRPr="008439E0">
        <w:rPr>
          <w:lang w:val="es-MX"/>
        </w:rPr>
        <w:br/>
      </w:r>
      <w:r w:rsidRPr="008439E0">
        <w:rPr>
          <w:lang w:val="es-MX"/>
        </w:rPr>
        <w:br/>
        <w:t>Declaro haber leído y entendido los términos establecidos en los Términos de Referencia de la convocatoria, y acepto participar activamente en el desarrollo del proyecto, cumpliendo con las actividades asignadas, los tiempos establecidos y los compromisos adquiridos por el grupo de trabajo.</w:t>
      </w:r>
      <w:r w:rsidRPr="008439E0">
        <w:rPr>
          <w:lang w:val="es-MX"/>
        </w:rPr>
        <w:br/>
      </w:r>
      <w:r w:rsidRPr="008439E0">
        <w:rPr>
          <w:lang w:val="es-MX"/>
        </w:rPr>
        <w:br/>
        <w:t>Asimismo, autorizo el uso de mi información académica y profesional para fines administrativos relacionados con la gestión del proyecto, así como su inclusión en los informes y reportes que se generen como parte del seguimiento institucional.</w:t>
      </w:r>
      <w:r w:rsidRPr="008439E0">
        <w:rPr>
          <w:lang w:val="es-MX"/>
        </w:rPr>
        <w:br/>
      </w:r>
      <w:r w:rsidRPr="008439E0">
        <w:rPr>
          <w:lang w:val="es-MX"/>
        </w:rPr>
        <w:br/>
        <w:t>Sin más por el momento, quedo a sus órdenes para cualquier requerimiento adicional.</w:t>
      </w:r>
      <w:r w:rsidRPr="008439E0">
        <w:rPr>
          <w:lang w:val="es-MX"/>
        </w:rPr>
        <w:br/>
      </w:r>
      <w:r w:rsidRPr="008439E0">
        <w:rPr>
          <w:lang w:val="es-MX"/>
        </w:rPr>
        <w:br/>
      </w:r>
      <w:r w:rsidR="00505626" w:rsidRPr="008439E0">
        <w:rPr>
          <w:lang w:val="es-MX"/>
        </w:rPr>
        <w:t>Atentamente,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15"/>
        <w:gridCol w:w="4315"/>
      </w:tblGrid>
      <w:tr w:rsidR="00505626" w14:paraId="42B40A0E" w14:textId="77777777" w:rsidTr="00A14CE6">
        <w:tc>
          <w:tcPr>
            <w:tcW w:w="431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641C6DA" w14:textId="5FA86DE6" w:rsidR="00505626" w:rsidRPr="008439E0" w:rsidRDefault="00505626" w:rsidP="00505626">
            <w:pPr>
              <w:rPr>
                <w:lang w:val="es-MX"/>
              </w:rPr>
            </w:pPr>
            <w:r w:rsidRPr="008439E0">
              <w:rPr>
                <w:lang w:val="es-MX"/>
              </w:rPr>
              <w:br/>
            </w:r>
            <w:r w:rsidRPr="008439E0">
              <w:rPr>
                <w:lang w:val="es-MX"/>
              </w:rPr>
              <w:br/>
            </w:r>
            <w:r w:rsidRPr="008439E0">
              <w:rPr>
                <w:lang w:val="es-MX"/>
              </w:rPr>
              <w:br/>
            </w:r>
            <w:r w:rsidRPr="008439E0">
              <w:rPr>
                <w:lang w:val="es-MX"/>
              </w:rPr>
              <w:br/>
              <w:t>[Firma manuscrita]</w:t>
            </w:r>
          </w:p>
          <w:p w14:paraId="247656CA" w14:textId="77777777" w:rsidR="00505626" w:rsidRPr="008439E0" w:rsidRDefault="00505626" w:rsidP="00505626">
            <w:pPr>
              <w:rPr>
                <w:lang w:val="es-MX"/>
              </w:rPr>
            </w:pPr>
            <w:r w:rsidRPr="008439E0">
              <w:rPr>
                <w:lang w:val="es-MX"/>
              </w:rPr>
              <w:t>[Nombre completo del participante]</w:t>
            </w:r>
          </w:p>
          <w:p w14:paraId="6AEC42B2" w14:textId="77777777" w:rsidR="00505626" w:rsidRPr="008439E0" w:rsidRDefault="00505626" w:rsidP="00505626">
            <w:pPr>
              <w:rPr>
                <w:lang w:val="es-MX"/>
              </w:rPr>
            </w:pPr>
            <w:r w:rsidRPr="008439E0">
              <w:rPr>
                <w:lang w:val="es-MX"/>
              </w:rPr>
              <w:t>[Unidad académica / dependencia]</w:t>
            </w:r>
          </w:p>
          <w:p w14:paraId="04C7932A" w14:textId="77777777" w:rsidR="00505626" w:rsidRPr="008439E0" w:rsidRDefault="00505626" w:rsidP="00505626">
            <w:pPr>
              <w:rPr>
                <w:lang w:val="es-MX"/>
              </w:rPr>
            </w:pPr>
            <w:r w:rsidRPr="008439E0">
              <w:rPr>
                <w:lang w:val="es-MX"/>
              </w:rPr>
              <w:t>[Correo electrónico institucional]</w:t>
            </w:r>
          </w:p>
          <w:p w14:paraId="7DC35022" w14:textId="77777777" w:rsidR="00505626" w:rsidRDefault="00505626" w:rsidP="008439E0">
            <w:pPr>
              <w:rPr>
                <w:lang w:val="es-MX"/>
              </w:rPr>
            </w:pPr>
          </w:p>
        </w:tc>
        <w:tc>
          <w:tcPr>
            <w:tcW w:w="431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B3C2DBC" w14:textId="77777777" w:rsidR="00505626" w:rsidRDefault="00505626" w:rsidP="00505626">
            <w:pPr>
              <w:rPr>
                <w:lang w:val="es-MX"/>
              </w:rPr>
            </w:pPr>
          </w:p>
          <w:p w14:paraId="54667BAA" w14:textId="77777777" w:rsidR="00505626" w:rsidRDefault="00505626" w:rsidP="00505626">
            <w:pPr>
              <w:rPr>
                <w:lang w:val="es-MX"/>
              </w:rPr>
            </w:pPr>
          </w:p>
          <w:p w14:paraId="5CFA7E7B" w14:textId="77777777" w:rsidR="00505626" w:rsidRDefault="00505626" w:rsidP="00505626">
            <w:pPr>
              <w:rPr>
                <w:lang w:val="es-MX"/>
              </w:rPr>
            </w:pPr>
          </w:p>
          <w:p w14:paraId="10368A6F" w14:textId="77777777" w:rsidR="00505626" w:rsidRDefault="00505626" w:rsidP="00505626">
            <w:pPr>
              <w:rPr>
                <w:lang w:val="es-MX"/>
              </w:rPr>
            </w:pPr>
          </w:p>
          <w:p w14:paraId="7AD5CF57" w14:textId="10D32B73" w:rsidR="00505626" w:rsidRPr="008439E0" w:rsidRDefault="00505626" w:rsidP="00505626">
            <w:pPr>
              <w:rPr>
                <w:lang w:val="es-MX"/>
              </w:rPr>
            </w:pPr>
            <w:r w:rsidRPr="008439E0">
              <w:rPr>
                <w:lang w:val="es-MX"/>
              </w:rPr>
              <w:t>[Firma manuscrita]</w:t>
            </w:r>
          </w:p>
          <w:p w14:paraId="778045CC" w14:textId="4A515F09" w:rsidR="00505626" w:rsidRPr="008439E0" w:rsidRDefault="00505626" w:rsidP="00505626">
            <w:pPr>
              <w:rPr>
                <w:lang w:val="es-MX"/>
              </w:rPr>
            </w:pPr>
            <w:r w:rsidRPr="008439E0">
              <w:rPr>
                <w:lang w:val="es-MX"/>
              </w:rPr>
              <w:t xml:space="preserve">[Nombre completo del </w:t>
            </w:r>
            <w:r>
              <w:rPr>
                <w:lang w:val="es-MX"/>
              </w:rPr>
              <w:t>líder del proyecto</w:t>
            </w:r>
            <w:r w:rsidRPr="008439E0">
              <w:rPr>
                <w:lang w:val="es-MX"/>
              </w:rPr>
              <w:t>]</w:t>
            </w:r>
          </w:p>
          <w:p w14:paraId="0F02936E" w14:textId="77777777" w:rsidR="00505626" w:rsidRPr="008439E0" w:rsidRDefault="00505626" w:rsidP="00505626">
            <w:pPr>
              <w:rPr>
                <w:lang w:val="es-MX"/>
              </w:rPr>
            </w:pPr>
            <w:r w:rsidRPr="008439E0">
              <w:rPr>
                <w:lang w:val="es-MX"/>
              </w:rPr>
              <w:t>[Unidad académica / dependencia]</w:t>
            </w:r>
          </w:p>
          <w:p w14:paraId="70DEA139" w14:textId="77777777" w:rsidR="00505626" w:rsidRPr="008439E0" w:rsidRDefault="00505626" w:rsidP="00505626">
            <w:pPr>
              <w:rPr>
                <w:lang w:val="es-MX"/>
              </w:rPr>
            </w:pPr>
            <w:r w:rsidRPr="008439E0">
              <w:rPr>
                <w:lang w:val="es-MX"/>
              </w:rPr>
              <w:t>[Correo electrónico institucional]</w:t>
            </w:r>
          </w:p>
          <w:p w14:paraId="48E6360A" w14:textId="77777777" w:rsidR="00505626" w:rsidRDefault="00505626" w:rsidP="008439E0">
            <w:pPr>
              <w:rPr>
                <w:lang w:val="es-MX"/>
              </w:rPr>
            </w:pPr>
          </w:p>
        </w:tc>
      </w:tr>
      <w:tr w:rsidR="00505626" w14:paraId="13B04B41" w14:textId="77777777" w:rsidTr="00A14CE6">
        <w:tc>
          <w:tcPr>
            <w:tcW w:w="863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AEB5628" w14:textId="51189BAA" w:rsidR="00505626" w:rsidRDefault="00505626" w:rsidP="008439E0">
            <w:pPr>
              <w:rPr>
                <w:lang w:val="es-MX"/>
              </w:rPr>
            </w:pPr>
            <w:r>
              <w:rPr>
                <w:lang w:val="es-MX"/>
              </w:rPr>
              <w:t>Vo. Bo.</w:t>
            </w:r>
          </w:p>
          <w:p w14:paraId="7A8CB20E" w14:textId="77777777" w:rsidR="00505626" w:rsidRDefault="00505626" w:rsidP="008439E0">
            <w:pPr>
              <w:rPr>
                <w:lang w:val="es-MX"/>
              </w:rPr>
            </w:pPr>
          </w:p>
          <w:p w14:paraId="68833E6C" w14:textId="77777777" w:rsidR="00A14CE6" w:rsidRDefault="00A14CE6" w:rsidP="008439E0">
            <w:pPr>
              <w:rPr>
                <w:lang w:val="es-MX"/>
              </w:rPr>
            </w:pPr>
          </w:p>
          <w:p w14:paraId="7E0ACC4C" w14:textId="77777777" w:rsidR="00A14CE6" w:rsidRDefault="00A14CE6" w:rsidP="008439E0">
            <w:pPr>
              <w:rPr>
                <w:lang w:val="es-MX"/>
              </w:rPr>
            </w:pPr>
          </w:p>
          <w:p w14:paraId="2A63C93E" w14:textId="77777777" w:rsidR="00505626" w:rsidRPr="008439E0" w:rsidRDefault="00505626" w:rsidP="00505626">
            <w:pPr>
              <w:rPr>
                <w:lang w:val="es-MX"/>
              </w:rPr>
            </w:pPr>
            <w:r w:rsidRPr="008439E0">
              <w:rPr>
                <w:lang w:val="es-MX"/>
              </w:rPr>
              <w:t>[Firma manuscrita]</w:t>
            </w:r>
          </w:p>
          <w:p w14:paraId="512C2B63" w14:textId="26EBA0DF" w:rsidR="00505626" w:rsidRPr="008439E0" w:rsidRDefault="00505626" w:rsidP="00505626">
            <w:pPr>
              <w:rPr>
                <w:lang w:val="es-MX"/>
              </w:rPr>
            </w:pPr>
            <w:r w:rsidRPr="008439E0">
              <w:rPr>
                <w:lang w:val="es-MX"/>
              </w:rPr>
              <w:t xml:space="preserve">[Nombre completo del </w:t>
            </w:r>
            <w:r>
              <w:rPr>
                <w:lang w:val="es-MX"/>
              </w:rPr>
              <w:t>director</w:t>
            </w:r>
            <w:r w:rsidRPr="008439E0">
              <w:rPr>
                <w:lang w:val="es-MX"/>
              </w:rPr>
              <w:t>]</w:t>
            </w:r>
          </w:p>
          <w:p w14:paraId="268942F8" w14:textId="77777777" w:rsidR="00505626" w:rsidRPr="008439E0" w:rsidRDefault="00505626" w:rsidP="00505626">
            <w:pPr>
              <w:rPr>
                <w:lang w:val="es-MX"/>
              </w:rPr>
            </w:pPr>
            <w:r w:rsidRPr="008439E0">
              <w:rPr>
                <w:lang w:val="es-MX"/>
              </w:rPr>
              <w:t>[Unidad académica / dependencia]</w:t>
            </w:r>
          </w:p>
          <w:p w14:paraId="7ADADAF0" w14:textId="77777777" w:rsidR="00505626" w:rsidRPr="008439E0" w:rsidRDefault="00505626" w:rsidP="00505626">
            <w:pPr>
              <w:rPr>
                <w:lang w:val="es-MX"/>
              </w:rPr>
            </w:pPr>
            <w:r w:rsidRPr="008439E0">
              <w:rPr>
                <w:lang w:val="es-MX"/>
              </w:rPr>
              <w:t>[Correo electrónico institucional]</w:t>
            </w:r>
          </w:p>
          <w:p w14:paraId="14D52C7E" w14:textId="77777777" w:rsidR="00505626" w:rsidRDefault="00505626" w:rsidP="008439E0">
            <w:pPr>
              <w:rPr>
                <w:lang w:val="es-MX"/>
              </w:rPr>
            </w:pPr>
          </w:p>
          <w:p w14:paraId="6753C4C3" w14:textId="2D143B74" w:rsidR="00505626" w:rsidRDefault="00505626" w:rsidP="008439E0">
            <w:pPr>
              <w:rPr>
                <w:lang w:val="es-MX"/>
              </w:rPr>
            </w:pPr>
          </w:p>
        </w:tc>
      </w:tr>
    </w:tbl>
    <w:p w14:paraId="788A5813" w14:textId="77777777" w:rsidR="007A7E6E" w:rsidRPr="008439E0" w:rsidRDefault="007A7E6E" w:rsidP="008439E0">
      <w:pPr>
        <w:rPr>
          <w:lang w:val="es-MX"/>
        </w:rPr>
      </w:pPr>
    </w:p>
    <w:sectPr w:rsidR="007A7E6E" w:rsidRPr="008439E0" w:rsidSect="0003461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B52C2" w14:textId="77777777" w:rsidR="00770AB7" w:rsidRDefault="00770AB7" w:rsidP="00C33039">
      <w:pPr>
        <w:spacing w:after="0" w:line="240" w:lineRule="auto"/>
      </w:pPr>
      <w:r>
        <w:separator/>
      </w:r>
    </w:p>
  </w:endnote>
  <w:endnote w:type="continuationSeparator" w:id="0">
    <w:p w14:paraId="7E7B1FB7" w14:textId="77777777" w:rsidR="00770AB7" w:rsidRDefault="00770AB7" w:rsidP="00C33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7B327" w14:textId="77777777" w:rsidR="00770AB7" w:rsidRDefault="00770AB7" w:rsidP="00C33039">
      <w:pPr>
        <w:spacing w:after="0" w:line="240" w:lineRule="auto"/>
      </w:pPr>
      <w:r>
        <w:separator/>
      </w:r>
    </w:p>
  </w:footnote>
  <w:footnote w:type="continuationSeparator" w:id="0">
    <w:p w14:paraId="1842F727" w14:textId="77777777" w:rsidR="00770AB7" w:rsidRDefault="00770AB7" w:rsidP="00C33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16EEF" w14:textId="3229875D" w:rsidR="00C33039" w:rsidRPr="00C33039" w:rsidRDefault="00C33039" w:rsidP="00C33039">
    <w:pPr>
      <w:pStyle w:val="Encabezado"/>
      <w:jc w:val="center"/>
      <w:rPr>
        <w:color w:val="A6A6A6" w:themeColor="background1" w:themeShade="A6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67663601">
    <w:abstractNumId w:val="8"/>
  </w:num>
  <w:num w:numId="2" w16cid:durableId="1120106172">
    <w:abstractNumId w:val="6"/>
  </w:num>
  <w:num w:numId="3" w16cid:durableId="1660310691">
    <w:abstractNumId w:val="5"/>
  </w:num>
  <w:num w:numId="4" w16cid:durableId="133723663">
    <w:abstractNumId w:val="4"/>
  </w:num>
  <w:num w:numId="5" w16cid:durableId="1883860320">
    <w:abstractNumId w:val="7"/>
  </w:num>
  <w:num w:numId="6" w16cid:durableId="1235969566">
    <w:abstractNumId w:val="3"/>
  </w:num>
  <w:num w:numId="7" w16cid:durableId="1016538052">
    <w:abstractNumId w:val="2"/>
  </w:num>
  <w:num w:numId="8" w16cid:durableId="1554542424">
    <w:abstractNumId w:val="1"/>
  </w:num>
  <w:num w:numId="9" w16cid:durableId="463430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7742A"/>
    <w:rsid w:val="0015074B"/>
    <w:rsid w:val="001A7332"/>
    <w:rsid w:val="00214B27"/>
    <w:rsid w:val="0029639D"/>
    <w:rsid w:val="00326F90"/>
    <w:rsid w:val="004E3529"/>
    <w:rsid w:val="00505626"/>
    <w:rsid w:val="00626AEC"/>
    <w:rsid w:val="00770AB7"/>
    <w:rsid w:val="007A7E6E"/>
    <w:rsid w:val="008439E0"/>
    <w:rsid w:val="00A14CE6"/>
    <w:rsid w:val="00A47C18"/>
    <w:rsid w:val="00AA1D8D"/>
    <w:rsid w:val="00B47730"/>
    <w:rsid w:val="00C245A1"/>
    <w:rsid w:val="00C33039"/>
    <w:rsid w:val="00C5492E"/>
    <w:rsid w:val="00CB0664"/>
    <w:rsid w:val="00CF5795"/>
    <w:rsid w:val="00E3419C"/>
    <w:rsid w:val="00E546D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AB66A5"/>
  <w14:defaultImageDpi w14:val="300"/>
  <w15:docId w15:val="{6BA167B3-8A40-47AC-AD42-0AFC590F1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626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234</Words>
  <Characters>1293</Characters>
  <Application>Microsoft Office Word</Application>
  <DocSecurity>0</DocSecurity>
  <Lines>10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1524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Oscar Eduardo Cigarroa Mayorga</cp:lastModifiedBy>
  <cp:revision>15</cp:revision>
  <dcterms:created xsi:type="dcterms:W3CDTF">2025-05-12T05:06:00Z</dcterms:created>
  <dcterms:modified xsi:type="dcterms:W3CDTF">2025-06-12T19:43:00Z</dcterms:modified>
  <cp:category/>
</cp:coreProperties>
</file>